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326DE4">
        <w:t>Mr. Hampton</w:t>
      </w:r>
    </w:p>
    <w:p w:rsidR="009724BB" w:rsidRDefault="009724BB" w:rsidP="0009606F">
      <w:pPr>
        <w:pStyle w:val="BodyText"/>
        <w:ind w:firstLine="720"/>
      </w:pPr>
      <w:r>
        <w:t xml:space="preserve">Well, </w:t>
      </w:r>
      <w:r w:rsidR="00326DE4">
        <w:t xml:space="preserve">I feel that I should be considered for the overseas assignment in my chosen country, China. I believe I am a well worker and I know I am a reliable person. I will work hard to succeed in this assignment. I chose this country because of its completely different culture, or way of life. They have made a tremendous accomplishment in the world of business. Mostly everything, if you read the sticker, says it was made in China. Their insane buildings are so fascinating that I just want to explore. I expect to learn about China’s many successful accomplishments in Global Networking. I also expect to learn all about the different cultures worldwide. I hope you chose me over the other </w:t>
      </w:r>
      <w:r w:rsidR="0009606F">
        <w:t>candidates</w:t>
      </w:r>
      <w:r w:rsidR="00326DE4">
        <w:t xml:space="preserve"> because as you can see I am focused, </w:t>
      </w:r>
      <w:r w:rsidR="0009606F">
        <w:t>dependable, and ready to learn!</w:t>
      </w:r>
    </w:p>
    <w:p w:rsidR="00272AE7" w:rsidRDefault="009724BB" w:rsidP="00A00107">
      <w:pPr>
        <w:pStyle w:val="BodyText"/>
      </w:pPr>
      <w:r>
        <w:t>Hope to hear from you soon</w:t>
      </w:r>
      <w:r w:rsidR="00272AE7">
        <w:t>.</w:t>
      </w:r>
    </w:p>
    <w:p w:rsidR="00FD5F91" w:rsidRDefault="00D27A70" w:rsidP="00FD5F91">
      <w:pPr>
        <w:pStyle w:val="Closing"/>
      </w:pPr>
      <w:r>
        <w:t>Sincerely,</w:t>
      </w:r>
      <w:bookmarkStart w:id="0" w:name="_GoBack"/>
      <w:bookmarkEnd w:id="0"/>
    </w:p>
    <w:p w:rsidR="00CF13D7" w:rsidRDefault="0009606F" w:rsidP="0009606F">
      <w:pPr>
        <w:pStyle w:val="Closing"/>
      </w:pPr>
      <w:r>
        <w:t xml:space="preserve">Samantha </w:t>
      </w:r>
      <w:proofErr w:type="spellStart"/>
      <w:r>
        <w:t>Pieczynski</w:t>
      </w:r>
      <w:proofErr w:type="spellEnd"/>
    </w:p>
    <w:sectPr w:rsidR="00CF13D7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046" w:rsidRDefault="00B66046">
      <w:r>
        <w:separator/>
      </w:r>
    </w:p>
  </w:endnote>
  <w:endnote w:type="continuationSeparator" w:id="0">
    <w:p w:rsidR="00B66046" w:rsidRDefault="00B6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046" w:rsidRDefault="00B66046">
      <w:r>
        <w:separator/>
      </w:r>
    </w:p>
  </w:footnote>
  <w:footnote w:type="continuationSeparator" w:id="0">
    <w:p w:rsidR="00B66046" w:rsidRDefault="00B66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326DE4">
      <w:rPr>
        <w:noProof/>
      </w:rPr>
      <w:t>December 15, 2011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DE4"/>
    <w:rsid w:val="0009606F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72AE7"/>
    <w:rsid w:val="002F341B"/>
    <w:rsid w:val="00326DE4"/>
    <w:rsid w:val="00333A3F"/>
    <w:rsid w:val="003418A7"/>
    <w:rsid w:val="003A65CF"/>
    <w:rsid w:val="003B421E"/>
    <w:rsid w:val="004029BF"/>
    <w:rsid w:val="00452DEA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724BB"/>
    <w:rsid w:val="00981E11"/>
    <w:rsid w:val="009A462A"/>
    <w:rsid w:val="009F2F6E"/>
    <w:rsid w:val="009F34DD"/>
    <w:rsid w:val="00A00107"/>
    <w:rsid w:val="00A46190"/>
    <w:rsid w:val="00AE27A5"/>
    <w:rsid w:val="00B26817"/>
    <w:rsid w:val="00B66046"/>
    <w:rsid w:val="00B76823"/>
    <w:rsid w:val="00BD0BBB"/>
    <w:rsid w:val="00C833FF"/>
    <w:rsid w:val="00CC2ADC"/>
    <w:rsid w:val="00CE2C65"/>
    <w:rsid w:val="00CF13D7"/>
    <w:rsid w:val="00D12684"/>
    <w:rsid w:val="00D27A70"/>
    <w:rsid w:val="00EA5EAF"/>
    <w:rsid w:val="00F07C74"/>
    <w:rsid w:val="00F7710E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MayJean\AppData\Roaming\Microsoft\Templates\Announcement%20of%20new%20lo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Announcement of new location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Round Lake Publishing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NicLouMayJean</dc:creator>
  <cp:lastModifiedBy>NicLouMayJean</cp:lastModifiedBy>
  <cp:revision>2</cp:revision>
  <cp:lastPrinted>2002-01-24T22:21:00Z</cp:lastPrinted>
  <dcterms:created xsi:type="dcterms:W3CDTF">2011-12-15T20:43:00Z</dcterms:created>
  <dcterms:modified xsi:type="dcterms:W3CDTF">2011-12-15T20:43:00Z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TC010177201033</vt:lpwstr>
  </property>
</Properties>
</file>